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065AA762"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B21785">
        <w:rPr>
          <w:b/>
          <w:bCs/>
          <w:sz w:val="22"/>
          <w:szCs w:val="22"/>
        </w:rPr>
        <w:t xml:space="preserve">- </w:t>
      </w:r>
      <w:r w:rsidR="00AC35B7" w:rsidRPr="00AC35B7">
        <w:rPr>
          <w:b/>
          <w:bCs/>
          <w:sz w:val="22"/>
          <w:szCs w:val="22"/>
        </w:rPr>
        <w:t xml:space="preserve">Lotto </w:t>
      </w:r>
      <w:r w:rsidR="00E3770B">
        <w:rPr>
          <w:b/>
          <w:bCs/>
          <w:sz w:val="22"/>
          <w:szCs w:val="22"/>
        </w:rPr>
        <w:t>1</w:t>
      </w:r>
      <w:r w:rsidR="004259A2">
        <w:rPr>
          <w:b/>
          <w:bCs/>
          <w:sz w:val="22"/>
          <w:szCs w:val="22"/>
        </w:rPr>
        <w:t>3</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2B4DB8FF" w:rsidR="00291F84" w:rsidRPr="00AC35B7" w:rsidRDefault="004F4193" w:rsidP="004F4193">
      <w:pPr>
        <w:spacing w:before="360" w:after="120"/>
        <w:ind w:right="-159"/>
        <w:jc w:val="both"/>
        <w:rPr>
          <w:b/>
          <w:kern w:val="1"/>
          <w:sz w:val="20"/>
          <w:szCs w:val="20"/>
          <w:lang w:eastAsia="ar-SA" w:bidi="it-IT"/>
        </w:rPr>
      </w:pPr>
      <w:r w:rsidRPr="00AC35B7">
        <w:rPr>
          <w:b/>
          <w:sz w:val="20"/>
          <w:szCs w:val="20"/>
        </w:rPr>
        <w:t xml:space="preserve">OGGETTO: </w:t>
      </w:r>
      <w:r w:rsidR="00B21785" w:rsidRPr="00B21785">
        <w:rPr>
          <w:b/>
          <w:sz w:val="20"/>
          <w:szCs w:val="20"/>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453A3037" w14:textId="0B986EDC" w:rsidR="00401646" w:rsidRPr="00E3770B" w:rsidRDefault="00E3770B" w:rsidP="00E3770B">
      <w:pPr>
        <w:spacing w:before="240" w:after="120"/>
        <w:jc w:val="center"/>
        <w:rPr>
          <w:b/>
          <w:sz w:val="28"/>
          <w:szCs w:val="28"/>
        </w:rPr>
      </w:pPr>
      <w:r w:rsidRPr="00E3770B">
        <w:rPr>
          <w:b/>
          <w:sz w:val="28"/>
          <w:szCs w:val="28"/>
        </w:rPr>
        <w:t>Lotto 1</w:t>
      </w:r>
      <w:r w:rsidR="004259A2">
        <w:rPr>
          <w:b/>
          <w:sz w:val="28"/>
          <w:szCs w:val="28"/>
        </w:rPr>
        <w:t>3</w:t>
      </w:r>
      <w:r w:rsidRPr="00E3770B">
        <w:rPr>
          <w:b/>
          <w:sz w:val="28"/>
          <w:szCs w:val="28"/>
        </w:rPr>
        <w:t xml:space="preserve"> </w:t>
      </w:r>
      <w:r w:rsidR="00B21785">
        <w:rPr>
          <w:b/>
          <w:sz w:val="28"/>
          <w:szCs w:val="28"/>
        </w:rPr>
        <w:t>–</w:t>
      </w:r>
      <w:r w:rsidRPr="00E3770B">
        <w:rPr>
          <w:b/>
          <w:sz w:val="28"/>
          <w:szCs w:val="28"/>
        </w:rPr>
        <w:t xml:space="preserve"> </w:t>
      </w:r>
      <w:r w:rsidR="004259A2">
        <w:rPr>
          <w:b/>
          <w:sz w:val="28"/>
          <w:szCs w:val="28"/>
        </w:rPr>
        <w:t>NAPOLI</w:t>
      </w:r>
      <w:r w:rsidR="00AC35B7" w:rsidRPr="00E3770B">
        <w:rPr>
          <w:b/>
          <w:sz w:val="28"/>
          <w:szCs w:val="28"/>
        </w:rPr>
        <w:t xml:space="preserve"> </w:t>
      </w:r>
      <w:r w:rsidRPr="00E3770B">
        <w:rPr>
          <w:b/>
          <w:sz w:val="28"/>
          <w:szCs w:val="28"/>
        </w:rPr>
        <w:t xml:space="preserve">(Viaggio d’istruzione) </w:t>
      </w:r>
      <w:r w:rsidR="00AC35B7" w:rsidRPr="00E3770B">
        <w:rPr>
          <w:b/>
          <w:sz w:val="28"/>
          <w:szCs w:val="28"/>
        </w:rPr>
        <w:t>– 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0BDD7352" w:rsidR="00AC35B7" w:rsidRDefault="002258E9" w:rsidP="00AC35B7">
      <w:pPr>
        <w:pStyle w:val="sche3"/>
        <w:numPr>
          <w:ilvl w:val="0"/>
          <w:numId w:val="48"/>
        </w:numPr>
        <w:ind w:left="0"/>
        <w:rPr>
          <w:sz w:val="22"/>
          <w:szCs w:val="22"/>
          <w:lang w:val="it-IT"/>
        </w:rPr>
      </w:pPr>
      <w:r w:rsidRPr="002258E9">
        <w:rPr>
          <w:sz w:val="22"/>
          <w:szCs w:val="22"/>
          <w:lang w:val="it-IT"/>
        </w:rPr>
        <w:t xml:space="preserve">Struttura </w:t>
      </w:r>
      <w:r w:rsidR="00E3770B" w:rsidRPr="00E3770B">
        <w:rPr>
          <w:sz w:val="22"/>
          <w:szCs w:val="22"/>
          <w:lang w:val="it-IT"/>
        </w:rPr>
        <w:t xml:space="preserve">ricettiva </w:t>
      </w:r>
      <w:r w:rsidR="00B21785">
        <w:rPr>
          <w:sz w:val="22"/>
          <w:szCs w:val="22"/>
          <w:lang w:val="it-IT"/>
        </w:rPr>
        <w:t xml:space="preserve">almeno quattro </w:t>
      </w:r>
      <w:r w:rsidR="00E3770B" w:rsidRPr="00E3770B">
        <w:rPr>
          <w:sz w:val="22"/>
          <w:szCs w:val="22"/>
          <w:lang w:val="it-IT"/>
        </w:rPr>
        <w:t>stelle</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45CCA76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2258E9">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2D5BA5B5" w14:textId="1D30B240" w:rsidR="00C375C1" w:rsidRPr="00C375C1" w:rsidRDefault="00E3770B" w:rsidP="00C375C1">
      <w:pPr>
        <w:pStyle w:val="Paragrafoelenco"/>
        <w:numPr>
          <w:ilvl w:val="0"/>
          <w:numId w:val="48"/>
        </w:numPr>
        <w:ind w:left="0"/>
        <w:rPr>
          <w:sz w:val="22"/>
          <w:szCs w:val="22"/>
        </w:rPr>
      </w:pPr>
      <w:r w:rsidRPr="00E3770B">
        <w:rPr>
          <w:sz w:val="22"/>
          <w:szCs w:val="22"/>
        </w:rPr>
        <w:t xml:space="preserve">Unica struttura ricettiva per </w:t>
      </w:r>
      <w:r w:rsidR="0065608F">
        <w:rPr>
          <w:sz w:val="22"/>
          <w:szCs w:val="22"/>
        </w:rPr>
        <w:t>tutto il</w:t>
      </w:r>
      <w:r w:rsidRPr="00E3770B">
        <w:rPr>
          <w:sz w:val="22"/>
          <w:szCs w:val="22"/>
        </w:rPr>
        <w:t xml:space="preserve"> gruppo</w:t>
      </w:r>
      <w:r w:rsidR="006468D8">
        <w:rPr>
          <w:sz w:val="22"/>
          <w:szCs w:val="22"/>
        </w:rPr>
        <w:t>*</w:t>
      </w:r>
    </w:p>
    <w:p w14:paraId="36A4C1D1" w14:textId="785F37AD" w:rsidR="00C375C1" w:rsidRDefault="00C375C1" w:rsidP="00C375C1">
      <w:pPr>
        <w:pStyle w:val="sche3"/>
        <w:rPr>
          <w:sz w:val="22"/>
          <w:szCs w:val="22"/>
          <w:lang w:val="it-IT"/>
        </w:rPr>
      </w:pPr>
    </w:p>
    <w:p w14:paraId="505446BD" w14:textId="7A378872" w:rsidR="00C375C1" w:rsidRPr="00AC35B7" w:rsidRDefault="00C375C1" w:rsidP="00C375C1">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E3770B"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4C2AB1F4" w14:textId="77777777" w:rsidR="00C375C1" w:rsidRDefault="00C375C1" w:rsidP="00C375C1">
      <w:pPr>
        <w:pStyle w:val="sche3"/>
        <w:rPr>
          <w:sz w:val="22"/>
          <w:szCs w:val="22"/>
          <w:lang w:val="it-IT"/>
        </w:rPr>
      </w:pPr>
    </w:p>
    <w:p w14:paraId="1CF9A9B2" w14:textId="77777777" w:rsidR="00C375C1" w:rsidRPr="00C375C1" w:rsidRDefault="00C375C1" w:rsidP="00C375C1">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0EFD327" w14:textId="77777777" w:rsidR="00C375C1" w:rsidRDefault="00C375C1" w:rsidP="00C375C1">
      <w:pPr>
        <w:pStyle w:val="sche3"/>
        <w:rPr>
          <w:sz w:val="22"/>
          <w:szCs w:val="22"/>
          <w:lang w:val="it-IT"/>
        </w:rPr>
      </w:pPr>
    </w:p>
    <w:p w14:paraId="4F84A424" w14:textId="38F0523A" w:rsidR="002258E9" w:rsidRPr="00C375C1" w:rsidRDefault="0065608F" w:rsidP="002258E9">
      <w:pPr>
        <w:pStyle w:val="Paragrafoelenco"/>
        <w:numPr>
          <w:ilvl w:val="0"/>
          <w:numId w:val="48"/>
        </w:numPr>
        <w:ind w:left="0"/>
        <w:jc w:val="both"/>
        <w:rPr>
          <w:sz w:val="22"/>
          <w:szCs w:val="22"/>
        </w:rPr>
      </w:pPr>
      <w:r w:rsidRPr="0065608F">
        <w:rPr>
          <w:sz w:val="22"/>
          <w:szCs w:val="22"/>
        </w:rPr>
        <w:t xml:space="preserve">Pasti nel medesimo luogo e orario per tutto il gruppo </w:t>
      </w:r>
      <w:r w:rsidR="006468D8">
        <w:rPr>
          <w:sz w:val="22"/>
          <w:szCs w:val="22"/>
        </w:rPr>
        <w:t>*</w:t>
      </w:r>
      <w:r w:rsidR="002258E9" w:rsidRPr="002258E9">
        <w:rPr>
          <w:sz w:val="22"/>
          <w:szCs w:val="22"/>
        </w:rPr>
        <w:t>.</w:t>
      </w:r>
    </w:p>
    <w:p w14:paraId="2E99CC66" w14:textId="77777777" w:rsidR="002258E9" w:rsidRDefault="002258E9" w:rsidP="002258E9">
      <w:pPr>
        <w:pStyle w:val="sche3"/>
        <w:rPr>
          <w:sz w:val="22"/>
          <w:szCs w:val="22"/>
          <w:lang w:val="it-IT"/>
        </w:rPr>
      </w:pPr>
    </w:p>
    <w:p w14:paraId="5D433E4B" w14:textId="591AE92E"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D266D3"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7B9A9E5" w14:textId="77777777" w:rsidR="002258E9" w:rsidRDefault="002258E9" w:rsidP="002258E9">
      <w:pPr>
        <w:pStyle w:val="sche3"/>
        <w:rPr>
          <w:sz w:val="22"/>
          <w:szCs w:val="22"/>
          <w:lang w:val="it-IT"/>
        </w:rPr>
      </w:pPr>
    </w:p>
    <w:p w14:paraId="28B7B08D"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29FCDC87" w14:textId="77777777" w:rsidR="002258E9" w:rsidRDefault="002258E9" w:rsidP="002258E9">
      <w:pPr>
        <w:pStyle w:val="sche3"/>
        <w:rPr>
          <w:sz w:val="22"/>
          <w:szCs w:val="22"/>
          <w:lang w:val="it-IT"/>
        </w:rPr>
      </w:pPr>
    </w:p>
    <w:p w14:paraId="64A4EF92" w14:textId="6C00F205" w:rsidR="002258E9" w:rsidRPr="00C375C1" w:rsidRDefault="006719EA" w:rsidP="002258E9">
      <w:pPr>
        <w:pStyle w:val="Paragrafoelenco"/>
        <w:numPr>
          <w:ilvl w:val="0"/>
          <w:numId w:val="48"/>
        </w:numPr>
        <w:ind w:left="0"/>
        <w:rPr>
          <w:sz w:val="22"/>
          <w:szCs w:val="22"/>
        </w:rPr>
      </w:pPr>
      <w:r w:rsidRPr="006719EA">
        <w:rPr>
          <w:sz w:val="22"/>
          <w:szCs w:val="22"/>
        </w:rPr>
        <w:t xml:space="preserve">Disposizione stanze piano terra </w:t>
      </w:r>
      <w:r w:rsidR="006468D8">
        <w:rPr>
          <w:sz w:val="22"/>
          <w:szCs w:val="22"/>
        </w:rPr>
        <w:t>*</w:t>
      </w:r>
      <w:r w:rsidR="002258E9">
        <w:rPr>
          <w:sz w:val="22"/>
          <w:szCs w:val="22"/>
        </w:rPr>
        <w:t>.</w:t>
      </w:r>
    </w:p>
    <w:p w14:paraId="2687ADA6" w14:textId="77777777" w:rsidR="002258E9" w:rsidRDefault="002258E9" w:rsidP="002258E9">
      <w:pPr>
        <w:pStyle w:val="sche3"/>
        <w:rPr>
          <w:sz w:val="22"/>
          <w:szCs w:val="22"/>
          <w:lang w:val="it-IT"/>
        </w:rPr>
      </w:pPr>
    </w:p>
    <w:p w14:paraId="3E1D8B94" w14:textId="0AD307F5"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6719EA">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0E80712E" w14:textId="77777777" w:rsidR="002258E9" w:rsidRDefault="002258E9" w:rsidP="002258E9">
      <w:pPr>
        <w:pStyle w:val="sche3"/>
        <w:rPr>
          <w:sz w:val="22"/>
          <w:szCs w:val="22"/>
          <w:lang w:val="it-IT"/>
        </w:rPr>
      </w:pPr>
    </w:p>
    <w:p w14:paraId="70829EF7"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5E195ED8" w14:textId="77777777" w:rsidR="002258E9" w:rsidRDefault="002258E9" w:rsidP="002258E9">
      <w:pPr>
        <w:pStyle w:val="sche3"/>
        <w:rPr>
          <w:sz w:val="22"/>
          <w:szCs w:val="22"/>
          <w:lang w:val="it-IT"/>
        </w:rPr>
      </w:pPr>
    </w:p>
    <w:p w14:paraId="0E585AB7" w14:textId="092D66A9" w:rsidR="002258E9" w:rsidRPr="00C375C1" w:rsidRDefault="006719EA" w:rsidP="002258E9">
      <w:pPr>
        <w:pStyle w:val="Paragrafoelenco"/>
        <w:numPr>
          <w:ilvl w:val="0"/>
          <w:numId w:val="48"/>
        </w:numPr>
        <w:ind w:left="0"/>
        <w:rPr>
          <w:sz w:val="22"/>
          <w:szCs w:val="22"/>
        </w:rPr>
      </w:pPr>
      <w:r w:rsidRPr="006719EA">
        <w:rPr>
          <w:sz w:val="22"/>
          <w:szCs w:val="22"/>
        </w:rPr>
        <w:t xml:space="preserve">Disponibilità spazio comune all’interno della struttura ospitante </w:t>
      </w:r>
      <w:r>
        <w:rPr>
          <w:sz w:val="22"/>
          <w:szCs w:val="22"/>
        </w:rPr>
        <w:t>*</w:t>
      </w:r>
    </w:p>
    <w:p w14:paraId="6E9CD494" w14:textId="77777777" w:rsidR="002258E9" w:rsidRDefault="002258E9" w:rsidP="002258E9">
      <w:pPr>
        <w:pStyle w:val="sche3"/>
        <w:rPr>
          <w:sz w:val="22"/>
          <w:szCs w:val="22"/>
          <w:lang w:val="it-IT"/>
        </w:rPr>
      </w:pPr>
    </w:p>
    <w:p w14:paraId="11941127" w14:textId="542DE388"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7F4EEB" w:rsidRPr="00B21785">
        <w:rPr>
          <w:b/>
          <w:sz w:val="28"/>
          <w:szCs w:val="28"/>
          <w:lang w:val="it-IT"/>
        </w:rPr>
        <w:t>10</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862C17B" w14:textId="77777777" w:rsidR="002258E9" w:rsidRDefault="002258E9" w:rsidP="002258E9">
      <w:pPr>
        <w:pStyle w:val="sche3"/>
        <w:rPr>
          <w:sz w:val="22"/>
          <w:szCs w:val="22"/>
          <w:lang w:val="it-IT"/>
        </w:rPr>
      </w:pPr>
    </w:p>
    <w:p w14:paraId="7FA59459"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0E392687" w14:textId="77777777" w:rsidR="002258E9" w:rsidRDefault="002258E9" w:rsidP="002258E9">
      <w:pPr>
        <w:pStyle w:val="sche3"/>
        <w:rPr>
          <w:sz w:val="22"/>
          <w:szCs w:val="22"/>
          <w:lang w:val="it-IT"/>
        </w:rPr>
      </w:pPr>
    </w:p>
    <w:p w14:paraId="1F816240" w14:textId="77777777" w:rsidR="002258E9" w:rsidRDefault="002258E9" w:rsidP="002258E9">
      <w:pPr>
        <w:pStyle w:val="sche3"/>
        <w:rPr>
          <w:sz w:val="22"/>
          <w:szCs w:val="22"/>
          <w:lang w:val="it-IT"/>
        </w:rPr>
      </w:pPr>
    </w:p>
    <w:p w14:paraId="27790086" w14:textId="77777777" w:rsidR="006468D8" w:rsidRDefault="006468D8" w:rsidP="004F4193">
      <w:pPr>
        <w:pStyle w:val="sche3"/>
        <w:rPr>
          <w:i/>
          <w:iCs/>
          <w:sz w:val="22"/>
          <w:szCs w:val="22"/>
          <w:lang w:val="it-IT"/>
        </w:rPr>
      </w:pPr>
    </w:p>
    <w:p w14:paraId="2958996D" w14:textId="602D092C" w:rsidR="006468D8" w:rsidRDefault="006468D8" w:rsidP="004F4193">
      <w:pPr>
        <w:pStyle w:val="sche3"/>
        <w:rPr>
          <w:i/>
          <w:iCs/>
          <w:sz w:val="22"/>
          <w:szCs w:val="22"/>
          <w:lang w:val="it-IT"/>
        </w:rPr>
      </w:pPr>
      <w:r>
        <w:rPr>
          <w:i/>
          <w:iCs/>
          <w:sz w:val="22"/>
          <w:szCs w:val="22"/>
          <w:u w:val="single"/>
          <w:lang w:val="it-IT"/>
        </w:rPr>
        <w:t>*</w:t>
      </w:r>
      <w:r w:rsidRPr="00103C0E">
        <w:rPr>
          <w:i/>
          <w:iCs/>
          <w:sz w:val="22"/>
          <w:szCs w:val="22"/>
          <w:u w:val="single"/>
          <w:lang w:val="it-IT"/>
        </w:rPr>
        <w:t>Avvertenza: nel caso di più strutture ospitanti, barrare sì solo se tutte soddisfano il requisito previsto dal criterio di valutazione.</w:t>
      </w:r>
    </w:p>
    <w:p w14:paraId="4CE3F4A4" w14:textId="77777777" w:rsidR="006468D8" w:rsidRDefault="006468D8" w:rsidP="004F4193">
      <w:pPr>
        <w:pStyle w:val="sche3"/>
        <w:rPr>
          <w:i/>
          <w:iCs/>
          <w:sz w:val="22"/>
          <w:szCs w:val="22"/>
          <w:lang w:val="it-IT"/>
        </w:rPr>
      </w:pPr>
    </w:p>
    <w:p w14:paraId="186AEB2E" w14:textId="77777777" w:rsidR="00CF5071" w:rsidRDefault="00CF5071" w:rsidP="004F4193">
      <w:pPr>
        <w:pStyle w:val="sche3"/>
        <w:rPr>
          <w:b/>
          <w:bCs/>
          <w:i/>
          <w:iCs/>
          <w:sz w:val="22"/>
          <w:szCs w:val="22"/>
          <w:u w:val="single"/>
          <w:lang w:val="it-IT"/>
        </w:rPr>
      </w:pPr>
    </w:p>
    <w:p w14:paraId="7A630F16" w14:textId="18F8B600" w:rsidR="00C375C1" w:rsidRPr="00CF5071" w:rsidRDefault="00C375C1" w:rsidP="004F4193">
      <w:pPr>
        <w:pStyle w:val="sche3"/>
        <w:rPr>
          <w:b/>
          <w:bCs/>
          <w:i/>
          <w:iCs/>
          <w:sz w:val="22"/>
          <w:szCs w:val="22"/>
          <w:lang w:val="it-IT"/>
        </w:rPr>
      </w:pPr>
      <w:r w:rsidRPr="00CF5071">
        <w:rPr>
          <w:b/>
          <w:bCs/>
          <w:i/>
          <w:iCs/>
          <w:sz w:val="22"/>
          <w:szCs w:val="22"/>
          <w:u w:val="single"/>
          <w:lang w:val="it-IT"/>
        </w:rPr>
        <w:t>Nel sottostante campo note, specificare la/le struttura/e proposte</w:t>
      </w:r>
      <w:r w:rsidRPr="00CF5071">
        <w:rPr>
          <w:b/>
          <w:bCs/>
          <w:i/>
          <w:iCs/>
          <w:sz w:val="22"/>
          <w:szCs w:val="22"/>
          <w:lang w:val="it-IT"/>
        </w:rPr>
        <w:t>:</w:t>
      </w:r>
    </w:p>
    <w:p w14:paraId="0C5D8184" w14:textId="77777777" w:rsidR="00C375C1" w:rsidRDefault="00C375C1" w:rsidP="004F4193">
      <w:pPr>
        <w:pStyle w:val="sche3"/>
        <w:rPr>
          <w:i/>
          <w:iCs/>
          <w:sz w:val="22"/>
          <w:szCs w:val="22"/>
          <w:lang w:val="it-IT"/>
        </w:rPr>
      </w:pPr>
    </w:p>
    <w:p w14:paraId="44DEC51E" w14:textId="51B8601B" w:rsidR="00C375C1" w:rsidRPr="00C375C1" w:rsidRDefault="00C375C1" w:rsidP="004F4193">
      <w:pPr>
        <w:pStyle w:val="sche3"/>
        <w:rPr>
          <w:i/>
          <w:iCs/>
          <w:sz w:val="24"/>
          <w:szCs w:val="24"/>
          <w:lang w:val="it-IT"/>
        </w:rPr>
      </w:pPr>
      <w:r w:rsidRPr="00C375C1">
        <w:rPr>
          <w:i/>
          <w:iCs/>
          <w:sz w:val="24"/>
          <w:szCs w:val="24"/>
          <w:lang w:val="it-IT"/>
        </w:rPr>
        <w:t>Note:</w:t>
      </w:r>
    </w:p>
    <w:p w14:paraId="703E3C12" w14:textId="77777777" w:rsidR="00C375C1" w:rsidRDefault="00C375C1" w:rsidP="004F4193">
      <w:pPr>
        <w:pStyle w:val="sche3"/>
        <w:rPr>
          <w:sz w:val="22"/>
          <w:szCs w:val="22"/>
          <w:lang w:val="it-IT"/>
        </w:rPr>
      </w:pPr>
    </w:p>
    <w:p w14:paraId="3AD1D16F" w14:textId="77777777" w:rsidR="00C375C1" w:rsidRDefault="00C375C1" w:rsidP="00263C4B">
      <w:pPr>
        <w:pStyle w:val="Rientrocorpodeltesto"/>
        <w:spacing w:after="0"/>
        <w:ind w:left="360" w:hanging="360"/>
        <w:rPr>
          <w:b/>
          <w:bCs/>
          <w:iCs/>
          <w:sz w:val="18"/>
          <w:szCs w:val="18"/>
        </w:rPr>
      </w:pPr>
    </w:p>
    <w:p w14:paraId="69AA7D41" w14:textId="77777777" w:rsidR="00C375C1" w:rsidRDefault="00C375C1" w:rsidP="00263C4B">
      <w:pPr>
        <w:pStyle w:val="Rientrocorpodeltesto"/>
        <w:spacing w:after="0"/>
        <w:ind w:left="360" w:hanging="360"/>
        <w:rPr>
          <w:b/>
          <w:bCs/>
          <w:iCs/>
          <w:sz w:val="18"/>
          <w:szCs w:val="18"/>
        </w:rPr>
      </w:pPr>
    </w:p>
    <w:p w14:paraId="6A545516" w14:textId="77777777" w:rsidR="00C375C1" w:rsidRDefault="00C375C1" w:rsidP="00263C4B">
      <w:pPr>
        <w:pStyle w:val="Rientrocorpodeltesto"/>
        <w:spacing w:after="0"/>
        <w:ind w:left="360" w:hanging="360"/>
        <w:rPr>
          <w:b/>
          <w:bCs/>
          <w:iCs/>
          <w:sz w:val="18"/>
          <w:szCs w:val="18"/>
        </w:rPr>
      </w:pPr>
    </w:p>
    <w:p w14:paraId="049BD036" w14:textId="77777777" w:rsidR="00C375C1" w:rsidRDefault="00C375C1" w:rsidP="00263C4B">
      <w:pPr>
        <w:pStyle w:val="Rientrocorpodeltesto"/>
        <w:spacing w:after="0"/>
        <w:ind w:left="360" w:hanging="360"/>
        <w:rPr>
          <w:b/>
          <w:bCs/>
          <w:iCs/>
          <w:sz w:val="18"/>
          <w:szCs w:val="18"/>
        </w:rPr>
      </w:pPr>
    </w:p>
    <w:p w14:paraId="5F4A5204" w14:textId="77777777" w:rsidR="00C375C1" w:rsidRDefault="00C375C1" w:rsidP="00263C4B">
      <w:pPr>
        <w:pStyle w:val="Rientrocorpodeltesto"/>
        <w:spacing w:after="0"/>
        <w:ind w:left="360" w:hanging="360"/>
        <w:rPr>
          <w:b/>
          <w:bCs/>
          <w:iCs/>
          <w:sz w:val="18"/>
          <w:szCs w:val="18"/>
        </w:rPr>
      </w:pPr>
    </w:p>
    <w:p w14:paraId="50EA9EA0" w14:textId="77777777" w:rsidR="00C375C1" w:rsidRDefault="00C375C1" w:rsidP="00263C4B">
      <w:pPr>
        <w:pStyle w:val="Rientrocorpodeltesto"/>
        <w:spacing w:after="0"/>
        <w:ind w:left="360" w:hanging="360"/>
        <w:rPr>
          <w:b/>
          <w:bCs/>
          <w:iCs/>
          <w:sz w:val="18"/>
          <w:szCs w:val="18"/>
        </w:rPr>
      </w:pPr>
    </w:p>
    <w:p w14:paraId="120DCFE5" w14:textId="77777777" w:rsidR="00C375C1" w:rsidRDefault="00C375C1" w:rsidP="00263C4B">
      <w:pPr>
        <w:pStyle w:val="Rientrocorpodeltesto"/>
        <w:spacing w:after="0"/>
        <w:ind w:left="360" w:hanging="360"/>
        <w:rPr>
          <w:b/>
          <w:bCs/>
          <w:iCs/>
          <w:sz w:val="18"/>
          <w:szCs w:val="18"/>
        </w:rPr>
      </w:pPr>
    </w:p>
    <w:p w14:paraId="454C8EFE" w14:textId="77777777" w:rsidR="00C375C1" w:rsidRDefault="00C375C1" w:rsidP="00263C4B">
      <w:pPr>
        <w:pStyle w:val="Rientrocorpodeltesto"/>
        <w:spacing w:after="0"/>
        <w:ind w:left="360" w:hanging="360"/>
        <w:rPr>
          <w:b/>
          <w:bCs/>
          <w:iCs/>
          <w:sz w:val="18"/>
          <w:szCs w:val="18"/>
        </w:rPr>
      </w:pPr>
    </w:p>
    <w:p w14:paraId="6A2C967E" w14:textId="77777777" w:rsidR="00C375C1" w:rsidRDefault="00C375C1" w:rsidP="00263C4B">
      <w:pPr>
        <w:pStyle w:val="Rientrocorpodeltesto"/>
        <w:spacing w:after="0"/>
        <w:ind w:left="360" w:hanging="360"/>
        <w:rPr>
          <w:b/>
          <w:bCs/>
          <w:iCs/>
          <w:sz w:val="18"/>
          <w:szCs w:val="18"/>
        </w:rPr>
      </w:pPr>
    </w:p>
    <w:p w14:paraId="5E49A0E7" w14:textId="77777777" w:rsidR="00C375C1" w:rsidRDefault="00C375C1" w:rsidP="00263C4B">
      <w:pPr>
        <w:pStyle w:val="Rientrocorpodeltesto"/>
        <w:spacing w:after="0"/>
        <w:ind w:left="360" w:hanging="360"/>
        <w:rPr>
          <w:b/>
          <w:bCs/>
          <w:iCs/>
          <w:sz w:val="18"/>
          <w:szCs w:val="18"/>
        </w:rPr>
      </w:pPr>
    </w:p>
    <w:p w14:paraId="4AB7F829" w14:textId="77777777" w:rsidR="00CF5071" w:rsidRDefault="00CF5071" w:rsidP="00263C4B">
      <w:pPr>
        <w:pStyle w:val="Rientrocorpodeltesto"/>
        <w:spacing w:after="0"/>
        <w:ind w:left="360" w:hanging="360"/>
        <w:rPr>
          <w:b/>
          <w:bCs/>
          <w:iCs/>
          <w:sz w:val="18"/>
          <w:szCs w:val="18"/>
        </w:rPr>
      </w:pPr>
    </w:p>
    <w:p w14:paraId="4791F8DD" w14:textId="77777777" w:rsidR="00CF5071" w:rsidRDefault="00CF5071" w:rsidP="00263C4B">
      <w:pPr>
        <w:pStyle w:val="Rientrocorpodeltesto"/>
        <w:spacing w:after="0"/>
        <w:ind w:left="360" w:hanging="360"/>
        <w:rPr>
          <w:b/>
          <w:bCs/>
          <w:iCs/>
          <w:sz w:val="18"/>
          <w:szCs w:val="18"/>
        </w:rPr>
      </w:pPr>
    </w:p>
    <w:p w14:paraId="4DA41223" w14:textId="77777777" w:rsidR="00CF5071" w:rsidRDefault="00CF5071" w:rsidP="00263C4B">
      <w:pPr>
        <w:pStyle w:val="Rientrocorpodeltesto"/>
        <w:spacing w:after="0"/>
        <w:ind w:left="360" w:hanging="360"/>
        <w:rPr>
          <w:b/>
          <w:bCs/>
          <w:iCs/>
          <w:sz w:val="18"/>
          <w:szCs w:val="18"/>
        </w:rPr>
      </w:pPr>
    </w:p>
    <w:p w14:paraId="27D956CF" w14:textId="77777777" w:rsidR="00CF5071" w:rsidRDefault="00CF5071" w:rsidP="00263C4B">
      <w:pPr>
        <w:pStyle w:val="Rientrocorpodeltesto"/>
        <w:spacing w:after="0"/>
        <w:ind w:left="360" w:hanging="360"/>
        <w:rPr>
          <w:b/>
          <w:bCs/>
          <w:iCs/>
          <w:sz w:val="18"/>
          <w:szCs w:val="18"/>
        </w:rPr>
      </w:pPr>
    </w:p>
    <w:p w14:paraId="618644FB" w14:textId="77777777" w:rsidR="00CF5071" w:rsidRDefault="00CF5071" w:rsidP="00263C4B">
      <w:pPr>
        <w:pStyle w:val="Rientrocorpodeltesto"/>
        <w:spacing w:after="0"/>
        <w:ind w:left="360" w:hanging="360"/>
        <w:rPr>
          <w:b/>
          <w:bCs/>
          <w:iCs/>
          <w:sz w:val="18"/>
          <w:szCs w:val="18"/>
        </w:rPr>
      </w:pPr>
    </w:p>
    <w:p w14:paraId="6B3039E1" w14:textId="77777777" w:rsidR="00CF5071" w:rsidRDefault="00CF5071" w:rsidP="00263C4B">
      <w:pPr>
        <w:pStyle w:val="Rientrocorpodeltesto"/>
        <w:spacing w:after="0"/>
        <w:ind w:left="360" w:hanging="360"/>
        <w:rPr>
          <w:b/>
          <w:bCs/>
          <w:iCs/>
          <w:sz w:val="18"/>
          <w:szCs w:val="18"/>
        </w:rPr>
      </w:pPr>
    </w:p>
    <w:p w14:paraId="33DDAFF4" w14:textId="77777777" w:rsidR="00CF5071" w:rsidRDefault="00CF5071" w:rsidP="00263C4B">
      <w:pPr>
        <w:pStyle w:val="Rientrocorpodeltesto"/>
        <w:spacing w:after="0"/>
        <w:ind w:left="360" w:hanging="360"/>
        <w:rPr>
          <w:b/>
          <w:bCs/>
          <w:iCs/>
          <w:sz w:val="18"/>
          <w:szCs w:val="18"/>
        </w:rPr>
      </w:pPr>
    </w:p>
    <w:p w14:paraId="4646C6E6" w14:textId="77777777" w:rsidR="00CF5071" w:rsidRDefault="00CF5071" w:rsidP="00263C4B">
      <w:pPr>
        <w:pStyle w:val="Rientrocorpodeltesto"/>
        <w:spacing w:after="0"/>
        <w:ind w:left="360" w:hanging="360"/>
        <w:rPr>
          <w:b/>
          <w:bCs/>
          <w:iCs/>
          <w:sz w:val="18"/>
          <w:szCs w:val="18"/>
        </w:rPr>
      </w:pPr>
    </w:p>
    <w:p w14:paraId="28C43ADB" w14:textId="77777777" w:rsidR="00CF5071" w:rsidRDefault="00CF5071" w:rsidP="00263C4B">
      <w:pPr>
        <w:pStyle w:val="Rientrocorpodeltesto"/>
        <w:spacing w:after="0"/>
        <w:ind w:left="360" w:hanging="360"/>
        <w:rPr>
          <w:b/>
          <w:bCs/>
          <w:iCs/>
          <w:sz w:val="18"/>
          <w:szCs w:val="18"/>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F3C64CC" w14:textId="77777777" w:rsidR="006468D8" w:rsidRDefault="006468D8"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20AAD862" w14:textId="77777777" w:rsidR="00CF5071" w:rsidRDefault="00CF5071"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1EA3E657"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B2178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1D3623FE"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4061842">
    <w:abstractNumId w:val="50"/>
  </w:num>
  <w:num w:numId="2" w16cid:durableId="1253467109">
    <w:abstractNumId w:val="42"/>
  </w:num>
  <w:num w:numId="3" w16cid:durableId="770396479">
    <w:abstractNumId w:val="8"/>
  </w:num>
  <w:num w:numId="4" w16cid:durableId="209810221">
    <w:abstractNumId w:val="31"/>
  </w:num>
  <w:num w:numId="5" w16cid:durableId="1127746644">
    <w:abstractNumId w:val="29"/>
  </w:num>
  <w:num w:numId="6" w16cid:durableId="247082240">
    <w:abstractNumId w:val="27"/>
  </w:num>
  <w:num w:numId="7" w16cid:durableId="1089540970">
    <w:abstractNumId w:val="49"/>
  </w:num>
  <w:num w:numId="8" w16cid:durableId="666439351">
    <w:abstractNumId w:val="46"/>
  </w:num>
  <w:num w:numId="9" w16cid:durableId="1367871837">
    <w:abstractNumId w:val="7"/>
  </w:num>
  <w:num w:numId="10" w16cid:durableId="1532499457">
    <w:abstractNumId w:val="45"/>
  </w:num>
  <w:num w:numId="11" w16cid:durableId="979531027">
    <w:abstractNumId w:val="3"/>
  </w:num>
  <w:num w:numId="12" w16cid:durableId="1592279210">
    <w:abstractNumId w:val="32"/>
  </w:num>
  <w:num w:numId="13" w16cid:durableId="856431715">
    <w:abstractNumId w:val="52"/>
  </w:num>
  <w:num w:numId="14" w16cid:durableId="932512142">
    <w:abstractNumId w:val="40"/>
  </w:num>
  <w:num w:numId="15" w16cid:durableId="1014261395">
    <w:abstractNumId w:val="6"/>
  </w:num>
  <w:num w:numId="16" w16cid:durableId="1021397307">
    <w:abstractNumId w:val="33"/>
  </w:num>
  <w:num w:numId="17" w16cid:durableId="188420813">
    <w:abstractNumId w:val="39"/>
  </w:num>
  <w:num w:numId="18" w16cid:durableId="1338003495">
    <w:abstractNumId w:val="5"/>
  </w:num>
  <w:num w:numId="19" w16cid:durableId="3116383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6854667">
    <w:abstractNumId w:val="9"/>
  </w:num>
  <w:num w:numId="21" w16cid:durableId="871651351">
    <w:abstractNumId w:val="25"/>
  </w:num>
  <w:num w:numId="22" w16cid:durableId="228005979">
    <w:abstractNumId w:val="24"/>
  </w:num>
  <w:num w:numId="23" w16cid:durableId="1430468495">
    <w:abstractNumId w:val="13"/>
  </w:num>
  <w:num w:numId="24" w16cid:durableId="1070227957">
    <w:abstractNumId w:val="47"/>
  </w:num>
  <w:num w:numId="25" w16cid:durableId="1956325188">
    <w:abstractNumId w:val="26"/>
  </w:num>
  <w:num w:numId="26" w16cid:durableId="531963605">
    <w:abstractNumId w:val="10"/>
  </w:num>
  <w:num w:numId="27" w16cid:durableId="673217712">
    <w:abstractNumId w:val="38"/>
  </w:num>
  <w:num w:numId="28" w16cid:durableId="1200314493">
    <w:abstractNumId w:val="19"/>
  </w:num>
  <w:num w:numId="29" w16cid:durableId="204804468">
    <w:abstractNumId w:val="35"/>
  </w:num>
  <w:num w:numId="30" w16cid:durableId="575895136">
    <w:abstractNumId w:val="11"/>
  </w:num>
  <w:num w:numId="31" w16cid:durableId="1584219747">
    <w:abstractNumId w:val="12"/>
  </w:num>
  <w:num w:numId="32" w16cid:durableId="209614151">
    <w:abstractNumId w:val="22"/>
  </w:num>
  <w:num w:numId="33" w16cid:durableId="291253896">
    <w:abstractNumId w:val="18"/>
  </w:num>
  <w:num w:numId="34" w16cid:durableId="2070420048">
    <w:abstractNumId w:val="23"/>
  </w:num>
  <w:num w:numId="35" w16cid:durableId="1063791851">
    <w:abstractNumId w:val="36"/>
  </w:num>
  <w:num w:numId="36" w16cid:durableId="594945594">
    <w:abstractNumId w:val="17"/>
  </w:num>
  <w:num w:numId="37" w16cid:durableId="385102505">
    <w:abstractNumId w:val="30"/>
  </w:num>
  <w:num w:numId="38" w16cid:durableId="784230405">
    <w:abstractNumId w:val="20"/>
  </w:num>
  <w:num w:numId="39" w16cid:durableId="1183663340">
    <w:abstractNumId w:val="28"/>
  </w:num>
  <w:num w:numId="40" w16cid:durableId="797332411">
    <w:abstractNumId w:val="44"/>
  </w:num>
  <w:num w:numId="41" w16cid:durableId="664473388">
    <w:abstractNumId w:val="37"/>
  </w:num>
  <w:num w:numId="42" w16cid:durableId="335620175">
    <w:abstractNumId w:val="16"/>
  </w:num>
  <w:num w:numId="43" w16cid:durableId="55706336">
    <w:abstractNumId w:val="48"/>
  </w:num>
  <w:num w:numId="44" w16cid:durableId="1945309875">
    <w:abstractNumId w:val="43"/>
  </w:num>
  <w:num w:numId="45" w16cid:durableId="758910102">
    <w:abstractNumId w:val="34"/>
  </w:num>
  <w:num w:numId="46" w16cid:durableId="960456894">
    <w:abstractNumId w:val="21"/>
  </w:num>
  <w:num w:numId="47" w16cid:durableId="230506722">
    <w:abstractNumId w:val="53"/>
  </w:num>
  <w:num w:numId="48" w16cid:durableId="630671361">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6E6"/>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562"/>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59A2"/>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558EA"/>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4395"/>
    <w:rsid w:val="00805EE6"/>
    <w:rsid w:val="0080620E"/>
    <w:rsid w:val="0080669E"/>
    <w:rsid w:val="00807E40"/>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25B1"/>
    <w:rsid w:val="009C263F"/>
    <w:rsid w:val="009C4529"/>
    <w:rsid w:val="009C53DF"/>
    <w:rsid w:val="009C733D"/>
    <w:rsid w:val="009D190D"/>
    <w:rsid w:val="009D1E91"/>
    <w:rsid w:val="009D31B9"/>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785"/>
    <w:rsid w:val="00B21C1D"/>
    <w:rsid w:val="00B22A95"/>
    <w:rsid w:val="00B2541B"/>
    <w:rsid w:val="00B2587B"/>
    <w:rsid w:val="00B2608E"/>
    <w:rsid w:val="00B26186"/>
    <w:rsid w:val="00B2697A"/>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96312"/>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469</Words>
  <Characters>3178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3640</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2025-11-18T14:38:00Z</dcterms:created>
  <dcterms:modified xsi:type="dcterms:W3CDTF">2025-11-18T14:39:00Z</dcterms:modified>
</cp:coreProperties>
</file>